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E58" w:rsidRDefault="00AC1E58">
      <w:pPr>
        <w:autoSpaceDE w:val="0"/>
        <w:autoSpaceDN w:val="0"/>
        <w:spacing w:after="78" w:line="220" w:lineRule="exact"/>
      </w:pPr>
    </w:p>
    <w:p w:rsidR="00AC1E58" w:rsidRPr="00C44A53" w:rsidRDefault="004226C9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AC1E58" w:rsidRPr="00C44A53" w:rsidRDefault="004226C9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:rsidR="00AC1E58" w:rsidRPr="00C44A53" w:rsidRDefault="004226C9">
      <w:pPr>
        <w:autoSpaceDE w:val="0"/>
        <w:autoSpaceDN w:val="0"/>
        <w:spacing w:before="670" w:after="0" w:line="230" w:lineRule="auto"/>
        <w:ind w:right="275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МР</w:t>
      </w:r>
      <w:r w:rsid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C44A53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proofErr w:type="gramEnd"/>
      <w:r>
        <w:rPr>
          <w:rFonts w:ascii="Times New Roman" w:eastAsia="Times New Roman" w:hAnsi="Times New Roman"/>
          <w:color w:val="000000"/>
          <w:sz w:val="24"/>
        </w:rPr>
        <w:t>Кизилюртовский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район</w:t>
      </w:r>
      <w:proofErr w:type="spellEnd"/>
      <w:r w:rsidR="00C44A53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AC1E58" w:rsidRDefault="004226C9">
      <w:pPr>
        <w:autoSpaceDE w:val="0"/>
        <w:autoSpaceDN w:val="0"/>
        <w:spacing w:before="670" w:after="1376" w:line="230" w:lineRule="auto"/>
        <w:ind w:right="314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Новочиркейская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540"/>
        <w:gridCol w:w="3380"/>
      </w:tblGrid>
      <w:tr w:rsidR="00AC1E58">
        <w:trPr>
          <w:trHeight w:hRule="exact" w:val="27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4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AC1E58">
        <w:trPr>
          <w:trHeight w:hRule="exact" w:val="2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Заместитель директора по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AC1E58">
        <w:trPr>
          <w:trHeight w:hRule="exact" w:val="4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 У.И.</w:t>
            </w:r>
          </w:p>
        </w:tc>
      </w:tr>
      <w:tr w:rsidR="00AC1E58">
        <w:trPr>
          <w:trHeight w:hRule="exact" w:val="116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З.М.</w:t>
            </w:r>
          </w:p>
        </w:tc>
        <w:tc>
          <w:tcPr>
            <w:tcW w:w="3431" w:type="dxa"/>
            <w:vMerge/>
          </w:tcPr>
          <w:p w:rsidR="00AC1E58" w:rsidRDefault="00AC1E58"/>
        </w:tc>
        <w:tc>
          <w:tcPr>
            <w:tcW w:w="3431" w:type="dxa"/>
            <w:vMerge/>
          </w:tcPr>
          <w:p w:rsidR="00AC1E58" w:rsidRDefault="00AC1E58"/>
        </w:tc>
      </w:tr>
      <w:tr w:rsidR="00AC1E58">
        <w:trPr>
          <w:trHeight w:hRule="exact" w:val="304"/>
        </w:trPr>
        <w:tc>
          <w:tcPr>
            <w:tcW w:w="3431" w:type="dxa"/>
            <w:vMerge/>
          </w:tcPr>
          <w:p w:rsidR="00AC1E58" w:rsidRDefault="00AC1E58"/>
        </w:tc>
        <w:tc>
          <w:tcPr>
            <w:tcW w:w="3540" w:type="dxa"/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AC1E58">
        <w:trPr>
          <w:trHeight w:hRule="exact" w:val="3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94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AC1E58">
        <w:trPr>
          <w:trHeight w:hRule="exact" w:val="38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31" w:type="dxa"/>
            <w:vMerge/>
          </w:tcPr>
          <w:p w:rsidR="00AC1E58" w:rsidRDefault="00AC1E58"/>
        </w:tc>
        <w:tc>
          <w:tcPr>
            <w:tcW w:w="3431" w:type="dxa"/>
            <w:vMerge/>
          </w:tcPr>
          <w:p w:rsidR="00AC1E58" w:rsidRDefault="00AC1E58"/>
        </w:tc>
      </w:tr>
    </w:tbl>
    <w:p w:rsidR="00AC1E58" w:rsidRDefault="004226C9">
      <w:pPr>
        <w:autoSpaceDE w:val="0"/>
        <w:autoSpaceDN w:val="0"/>
        <w:spacing w:before="978" w:after="0" w:line="230" w:lineRule="auto"/>
        <w:ind w:right="365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AC1E58" w:rsidRDefault="004226C9">
      <w:pPr>
        <w:autoSpaceDE w:val="0"/>
        <w:autoSpaceDN w:val="0"/>
        <w:spacing w:before="70" w:after="0" w:line="230" w:lineRule="auto"/>
        <w:ind w:right="442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2553294)</w:t>
      </w:r>
    </w:p>
    <w:p w:rsidR="00AC1E58" w:rsidRDefault="004226C9">
      <w:pPr>
        <w:autoSpaceDE w:val="0"/>
        <w:autoSpaceDN w:val="0"/>
        <w:spacing w:before="166" w:after="0" w:line="230" w:lineRule="auto"/>
        <w:ind w:right="402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AC1E58" w:rsidRDefault="004226C9">
      <w:pPr>
        <w:autoSpaceDE w:val="0"/>
        <w:autoSpaceDN w:val="0"/>
        <w:spacing w:before="70" w:after="0" w:line="230" w:lineRule="auto"/>
        <w:ind w:right="4180"/>
        <w:jc w:val="right"/>
      </w:pPr>
      <w:r>
        <w:rPr>
          <w:rFonts w:ascii="Times New Roman" w:eastAsia="Times New Roman" w:hAnsi="Times New Roman"/>
          <w:color w:val="000000"/>
          <w:sz w:val="24"/>
        </w:rPr>
        <w:t>«Русский язык»</w:t>
      </w:r>
    </w:p>
    <w:p w:rsidR="00AC1E58" w:rsidRDefault="004226C9">
      <w:pPr>
        <w:autoSpaceDE w:val="0"/>
        <w:autoSpaceDN w:val="0"/>
        <w:spacing w:before="670" w:after="0" w:line="230" w:lineRule="auto"/>
        <w:ind w:right="268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:rsidR="00AC1E58" w:rsidRDefault="004226C9">
      <w:pPr>
        <w:autoSpaceDE w:val="0"/>
        <w:autoSpaceDN w:val="0"/>
        <w:spacing w:before="70" w:after="0" w:line="230" w:lineRule="auto"/>
        <w:ind w:right="362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AC1E58" w:rsidRDefault="004226C9">
      <w:pPr>
        <w:autoSpaceDE w:val="0"/>
        <w:autoSpaceDN w:val="0"/>
        <w:spacing w:before="2112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Мирзаева Хайбат Багавдиновна</w:t>
      </w:r>
    </w:p>
    <w:p w:rsidR="00AC1E58" w:rsidRDefault="004226C9">
      <w:pPr>
        <w:autoSpaceDE w:val="0"/>
        <w:autoSpaceDN w:val="0"/>
        <w:spacing w:before="70" w:after="0" w:line="230" w:lineRule="auto"/>
        <w:ind w:right="30"/>
        <w:jc w:val="right"/>
        <w:rPr>
          <w:rFonts w:ascii="Times New Roman" w:eastAsia="Times New Roman" w:hAnsi="Times New Roman"/>
          <w:color w:val="000000"/>
          <w:sz w:val="24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учитель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начальных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классов</w:t>
      </w:r>
      <w:proofErr w:type="spellEnd"/>
    </w:p>
    <w:p w:rsidR="00C44A53" w:rsidRDefault="00C44A53">
      <w:pPr>
        <w:autoSpaceDE w:val="0"/>
        <w:autoSpaceDN w:val="0"/>
        <w:spacing w:before="70" w:after="0" w:line="230" w:lineRule="auto"/>
        <w:ind w:right="3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C44A53" w:rsidRDefault="00C44A53">
      <w:pPr>
        <w:autoSpaceDE w:val="0"/>
        <w:autoSpaceDN w:val="0"/>
        <w:spacing w:before="70" w:after="0" w:line="230" w:lineRule="auto"/>
        <w:ind w:right="3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C44A53" w:rsidRDefault="00C44A53">
      <w:pPr>
        <w:autoSpaceDE w:val="0"/>
        <w:autoSpaceDN w:val="0"/>
        <w:spacing w:before="70" w:after="0" w:line="230" w:lineRule="auto"/>
        <w:ind w:right="3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C44A53" w:rsidRDefault="00C44A53">
      <w:pPr>
        <w:autoSpaceDE w:val="0"/>
        <w:autoSpaceDN w:val="0"/>
        <w:spacing w:before="70" w:after="0" w:line="230" w:lineRule="auto"/>
        <w:ind w:right="3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C44A53" w:rsidRDefault="00C44A53">
      <w:pPr>
        <w:autoSpaceDE w:val="0"/>
        <w:autoSpaceDN w:val="0"/>
        <w:spacing w:before="70" w:after="0" w:line="230" w:lineRule="auto"/>
        <w:ind w:right="3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C44A53" w:rsidRPr="00C44A53" w:rsidRDefault="00C44A53" w:rsidP="00C44A53">
      <w:pPr>
        <w:autoSpaceDE w:val="0"/>
        <w:autoSpaceDN w:val="0"/>
        <w:spacing w:before="70" w:after="0" w:line="230" w:lineRule="auto"/>
        <w:ind w:right="30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Новый Чиркей 2022</w:t>
      </w:r>
    </w:p>
    <w:p w:rsidR="00AC1E58" w:rsidRDefault="00AC1E58"/>
    <w:p w:rsidR="00C44A53" w:rsidRDefault="00C44A53">
      <w:pPr>
        <w:sectPr w:rsidR="00C44A53">
          <w:pgSz w:w="11900" w:h="16840"/>
          <w:pgMar w:top="298" w:right="870" w:bottom="1440" w:left="738" w:header="720" w:footer="720" w:gutter="0"/>
          <w:cols w:space="720" w:equalWidth="0">
            <w:col w:w="10292" w:space="0"/>
          </w:cols>
          <w:docGrid w:linePitch="360"/>
        </w:sectPr>
      </w:pPr>
      <w:bookmarkStart w:id="0" w:name="_GoBack"/>
      <w:bookmarkEnd w:id="0"/>
    </w:p>
    <w:p w:rsidR="00AC1E58" w:rsidRDefault="00AC1E58">
      <w:pPr>
        <w:sectPr w:rsidR="00AC1E58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AC1E58" w:rsidRDefault="004226C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 xml:space="preserve">ПОЯСНИТЕЛЬНАЯ </w:t>
      </w:r>
      <w:r>
        <w:rPr>
          <w:rFonts w:ascii="Times New Roman" w:eastAsia="Times New Roman" w:hAnsi="Times New Roman"/>
          <w:b/>
          <w:color w:val="000000"/>
          <w:sz w:val="24"/>
        </w:rPr>
        <w:t>ЗАПИСКА</w:t>
      </w:r>
    </w:p>
    <w:p w:rsidR="00AC1E58" w:rsidRPr="00C44A53" w:rsidRDefault="004226C9">
      <w:pPr>
        <w:autoSpaceDE w:val="0"/>
        <w:autoSpaceDN w:val="0"/>
        <w:spacing w:before="346" w:after="0" w:line="278" w:lineRule="auto"/>
        <w:ind w:firstLine="180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началь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 Федерального государственного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обра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зовательного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стандарта начального общего образования (да​лее — ФГОС НОО), а также ориентирована на целевые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приори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C44A53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теты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, сформулированные в Примерной программе воспитания.</w:t>
      </w:r>
    </w:p>
    <w:p w:rsidR="00AC1E58" w:rsidRPr="00C44A53" w:rsidRDefault="004226C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AC1E58" w:rsidRPr="00C44A53" w:rsidRDefault="004226C9">
      <w:pPr>
        <w:autoSpaceDE w:val="0"/>
        <w:autoSpaceDN w:val="0"/>
        <w:spacing w:before="192" w:after="0" w:line="290" w:lineRule="auto"/>
        <w:ind w:firstLine="180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Русский язык является основой всего процесса обучения в на​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чальной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значительным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потенциа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​лом в развитии функциональной грамотно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сти младших школь​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, особенно таких её компонентов, как языковая, комму​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никативная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, читательская, общекультурная и социальная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гра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мотность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. Первичное знакомство с системой русского языка, богатством его выразительных возможностей, развитие умения прави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льно и эффективно использовать русский язык в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различ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сферах и ситуациях общения способствуют успешной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соци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ализации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младшего школьника. Русский язык, выполняя свои базовые функции общения и выражения мысли, обеспечивает межличностное и социальное взаим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одействие, участвует в фор​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мировании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самосознания и мировоззрения личности, является важнейшим средством хранения и передачи информации, куль​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турных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традиций, истории русского народа и других народов России. Свободное владение языком, умение выбирать нужны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е языковые средства во многом определяют возможность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адек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культурных и духовно​нрав​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ственных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ценностей, принятых в обществе правил и норм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пове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дения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кого языка. Достижение этих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личност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—длительный процесс, разворачивающийся на протяжении изучения содержания предмета.</w:t>
      </w:r>
    </w:p>
    <w:p w:rsidR="00AC1E58" w:rsidRPr="00C44A53" w:rsidRDefault="004226C9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планиру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емых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 является признание равной значимости раб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оты по изучению системы языка и работы по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совер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шенствованию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речи младших школьников. Языковой материал призван сформировать первоначальные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струк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​туре русского языка, способствовать усвоению норм русского литературного языка, орфографическ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их и пунктуационных правил. Развитие устной и письменной речи младших школь​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направлено на решение практической задачи развития всех видов речевой деятельности, отработку навыков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усвоенных норм русского литературного языка, речевых норм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правил речевого этикета в процессе устного и письмен​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общения. Ряд задач по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совершенствованию речевой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решаются совместно с учебным предметом «Литературное чтение».</w:t>
      </w:r>
    </w:p>
    <w:p w:rsidR="00AC1E58" w:rsidRPr="00C44A53" w:rsidRDefault="004226C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Общее число часов, отведённых на изучение «Русского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язы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​ка», в 1 классе — 165 ч. </w:t>
      </w:r>
    </w:p>
    <w:p w:rsidR="00AC1E58" w:rsidRPr="00C44A53" w:rsidRDefault="004226C9">
      <w:pPr>
        <w:autoSpaceDE w:val="0"/>
        <w:autoSpaceDN w:val="0"/>
        <w:spacing w:before="430" w:after="0" w:line="230" w:lineRule="auto"/>
        <w:ind w:left="180"/>
        <w:rPr>
          <w:lang w:val="ru-RU"/>
        </w:rPr>
      </w:pP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:rsidR="00AC1E58" w:rsidRPr="00C44A53" w:rsidRDefault="00AC1E58">
      <w:pPr>
        <w:rPr>
          <w:lang w:val="ru-RU"/>
        </w:rPr>
        <w:sectPr w:rsidR="00AC1E58" w:rsidRPr="00C44A53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1E58" w:rsidRPr="00C44A53" w:rsidRDefault="00AC1E58">
      <w:pPr>
        <w:autoSpaceDE w:val="0"/>
        <w:autoSpaceDN w:val="0"/>
        <w:spacing w:after="90" w:line="220" w:lineRule="exact"/>
        <w:rPr>
          <w:lang w:val="ru-RU"/>
        </w:rPr>
      </w:pPr>
    </w:p>
    <w:p w:rsidR="00AC1E58" w:rsidRPr="00C44A53" w:rsidRDefault="004226C9">
      <w:pPr>
        <w:autoSpaceDE w:val="0"/>
        <w:autoSpaceDN w:val="0"/>
        <w:spacing w:after="0"/>
        <w:ind w:right="144" w:firstLine="180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русского языка имеет особое значение в развитии младшего школьника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. Приобретённые им знания, опыт выполнения предметных и универсальных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дей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ствий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на материале русского языка станут фундаментом обучения в основном звене школы, а также будут востребованы в жизни.</w:t>
      </w:r>
    </w:p>
    <w:p w:rsidR="00AC1E58" w:rsidRPr="00C44A53" w:rsidRDefault="004226C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</w:t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ижение следующих целей:</w:t>
      </w:r>
    </w:p>
    <w:p w:rsidR="00AC1E58" w:rsidRPr="00C44A53" w:rsidRDefault="004226C9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C44A53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нравственных ценностей народа; понимание роли языка как осн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овного средства общения; осознание значения русского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язы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​ка как государственного языка Российской Федерации; пони​</w:t>
      </w:r>
      <w:r w:rsidRPr="00C44A53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мание роли русского языка как языка межнационального об​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щения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; осознание правильной устной и письменной речи как показателя общей культуры че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ловека;</w:t>
      </w:r>
    </w:p>
    <w:p w:rsidR="00AC1E58" w:rsidRPr="00C44A53" w:rsidRDefault="004226C9">
      <w:pPr>
        <w:autoSpaceDE w:val="0"/>
        <w:autoSpaceDN w:val="0"/>
        <w:spacing w:before="192" w:after="0" w:line="271" w:lineRule="auto"/>
        <w:ind w:left="420" w:right="1152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овладение основными видами речевой деятельности на ос​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нове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первоначальных представлений о нормах современного русского литературного языка: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аудированием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, говорением,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чте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нием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, письмом;</w:t>
      </w:r>
    </w:p>
    <w:p w:rsidR="00AC1E58" w:rsidRPr="00C44A53" w:rsidRDefault="004226C9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овладение первоначальными научными представлениями о сист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еме русского языка: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фонетике, графике, лексике, морфе​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мике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, морфологии и синтаксисе; об основных единицах языка, их признаках и особенностях употребления в речи;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использова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речевой деятельности норм современного русского литера​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турного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языка (орфоэп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ических, лексических, грамматических, орфографических, пунктуационных) и речевого этикета;</w:t>
      </w:r>
    </w:p>
    <w:p w:rsidR="00AC1E58" w:rsidRPr="00C44A53" w:rsidRDefault="004226C9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C1E58" w:rsidRPr="00C44A53" w:rsidRDefault="00AC1E58">
      <w:pPr>
        <w:rPr>
          <w:lang w:val="ru-RU"/>
        </w:rPr>
        <w:sectPr w:rsidR="00AC1E58" w:rsidRPr="00C44A53">
          <w:pgSz w:w="11900" w:h="16840"/>
          <w:pgMar w:top="310" w:right="742" w:bottom="1440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AC1E58" w:rsidRPr="00C44A53" w:rsidRDefault="00AC1E58">
      <w:pPr>
        <w:autoSpaceDE w:val="0"/>
        <w:autoSpaceDN w:val="0"/>
        <w:spacing w:after="78" w:line="220" w:lineRule="exact"/>
        <w:rPr>
          <w:lang w:val="ru-RU"/>
        </w:rPr>
      </w:pPr>
    </w:p>
    <w:p w:rsidR="00AC1E58" w:rsidRPr="00C44A53" w:rsidRDefault="004226C9">
      <w:pPr>
        <w:autoSpaceDE w:val="0"/>
        <w:autoSpaceDN w:val="0"/>
        <w:spacing w:after="0" w:line="230" w:lineRule="auto"/>
        <w:rPr>
          <w:lang w:val="ru-RU"/>
        </w:rPr>
      </w:pP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AC1E58" w:rsidRPr="00C44A53" w:rsidRDefault="004226C9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Обучение грамоте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Составление небольших рассказов повествовательного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харак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тера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по серии сюжетных картинок, материалам собственных игр, занятий, наблюдений. Понимание тек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ста при его прослушивании и при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самостоя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​тельном чтении вслух.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Слово и предложение 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значением слова.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</w:t>
      </w:r>
      <w:proofErr w:type="gram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и 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количе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ства</w:t>
      </w:r>
      <w:proofErr w:type="spellEnd"/>
      <w:proofErr w:type="gram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звуков. Сопоставление слов, различающихся одним или несколькими звуками. Звуковой анализ слова, работа с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о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звуко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лог как минимальная произносительная единица.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Количе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ство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слогов в слове. Ударный слог.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твёр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дости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— мягкости согласных звуков. Функци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и букв е, ё, ю, я. Мягкий знак как показатель мягкости предшествующего со​ гласного звука в конце слова. Последовательность букв в русском алфавите.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Чтение 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Слоговое чтение (ориентация на букву, обозначающую глас​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звук).  Плавное слоговое чтение и чте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ние целыми словами со скоростью, соответствующей индивидуальному темпу.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Чте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с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интонациями и паузами в соответствии со знаками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препи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нания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. Осознанное чтение слов,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словосочетаний, предложений. Выразительное чтение на материале небольших прозаических т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екстов и стихотворений. Орфоэпическое чтение (при переходе к чтению целыми слова​ми). Орфографическое чтение (проговаривание) как средство самоконтроля при письме под диктовку и при списывании.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Письмо 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пространстве листа в тетради и на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простран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стве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классной доски. Гигиенические требования, которые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необ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ходимо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соблюдать во время </w:t>
      </w:r>
      <w:proofErr w:type="spellStart"/>
      <w:proofErr w:type="gram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письма.Начертание</w:t>
      </w:r>
      <w:proofErr w:type="spellEnd"/>
      <w:proofErr w:type="gram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письменных прописных и строчных букв.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Пись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мо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букв, буквосочетаний, слогов, слов, предложений с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соблюде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нием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гигиенических норм. Письмо разборчивым, аккуратным почерком. Письмо под диктовку слов и предложений,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написа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которых не расходится с их произношением. Приёмы и последовательность правильного списывания текста. Функция небуквенных графичес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ких средств: пробела между словами, знака переноса.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правописания и их применение: раздельное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написа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слов; обозначение гласных после шипящих в сочетаниях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жи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, ши (в положении под ударением),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, ща, чу,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щу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пропис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ная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б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AC1E58" w:rsidRPr="00C44A53" w:rsidRDefault="004226C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44A53">
        <w:rPr>
          <w:rFonts w:ascii="Times New Roman" w:eastAsia="Times New Roman" w:hAnsi="Times New Roman"/>
          <w:b/>
          <w:color w:val="0F0F50"/>
          <w:sz w:val="24"/>
          <w:lang w:val="ru-RU"/>
        </w:rPr>
        <w:t>СИСТЕМАТИЧЕСКИЙ КУРС</w:t>
      </w:r>
    </w:p>
    <w:p w:rsidR="00AC1E58" w:rsidRPr="00C44A53" w:rsidRDefault="00AC1E58">
      <w:pPr>
        <w:rPr>
          <w:lang w:val="ru-RU"/>
        </w:rPr>
        <w:sectPr w:rsidR="00AC1E58" w:rsidRPr="00C44A53">
          <w:pgSz w:w="11900" w:h="16840"/>
          <w:pgMar w:top="298" w:right="650" w:bottom="3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1E58" w:rsidRPr="00C44A53" w:rsidRDefault="00AC1E58">
      <w:pPr>
        <w:autoSpaceDE w:val="0"/>
        <w:autoSpaceDN w:val="0"/>
        <w:spacing w:after="72" w:line="220" w:lineRule="exact"/>
        <w:rPr>
          <w:lang w:val="ru-RU"/>
        </w:rPr>
      </w:pPr>
    </w:p>
    <w:p w:rsidR="00AC1E58" w:rsidRPr="00C44A53" w:rsidRDefault="004226C9">
      <w:pPr>
        <w:autoSpaceDE w:val="0"/>
        <w:autoSpaceDN w:val="0"/>
        <w:spacing w:after="0" w:line="262" w:lineRule="auto"/>
        <w:ind w:left="180" w:right="2016"/>
        <w:rPr>
          <w:lang w:val="ru-RU"/>
        </w:rPr>
      </w:pP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Язык как основное средство человеческого общения.  Цели и ситуации общения.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Звуки речи. Гласные и согласные звуки, их различение. Уда​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рение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слове. Гласные ударные и безударные. Твёрдые и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мяг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​кие согласные звуки, их различение. Звонкие и глухи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е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соглас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ные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Звук и буква. Различение звук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ов и букв. Обозначение на письме твёрдости согласных звуков </w:t>
      </w:r>
      <w:proofErr w:type="gram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буквами</w:t>
      </w:r>
      <w:proofErr w:type="gram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последова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тельность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. Испол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ьзование алфавита для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упорядочения списка слов.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современного русского литературного языка (на ограниченном перечне слов, отрабатываемом в учеб​</w:t>
      </w:r>
      <w:r w:rsidRPr="00C44A53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нике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Лексика</w:t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Предложение как единица языка (ознакомление). Слово, предложение (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наблюдение над сходством и различи​ем). Установление связи слов в предложении при помощи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смыс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ловых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вопросов.</w:t>
      </w:r>
    </w:p>
    <w:p w:rsidR="00AC1E58" w:rsidRPr="00C44A53" w:rsidRDefault="004226C9">
      <w:pPr>
        <w:autoSpaceDE w:val="0"/>
        <w:autoSpaceDN w:val="0"/>
        <w:spacing w:before="70" w:after="0" w:line="230" w:lineRule="auto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Восстановление деформированных предложений.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Составле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предложений из набора форм слов.</w:t>
      </w:r>
    </w:p>
    <w:p w:rsidR="00AC1E58" w:rsidRPr="00C44A53" w:rsidRDefault="004226C9">
      <w:pPr>
        <w:autoSpaceDE w:val="0"/>
        <w:autoSpaceDN w:val="0"/>
        <w:spacing w:before="190" w:after="0" w:line="262" w:lineRule="auto"/>
        <w:ind w:left="180" w:right="6048"/>
        <w:rPr>
          <w:lang w:val="ru-RU"/>
        </w:rPr>
      </w:pP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правописания и их 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применение:</w:t>
      </w:r>
    </w:p>
    <w:p w:rsidR="00AC1E58" w:rsidRPr="00C44A53" w:rsidRDefault="004226C9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раздельное написание слов в предложении;</w:t>
      </w:r>
    </w:p>
    <w:p w:rsidR="00AC1E58" w:rsidRPr="00C44A53" w:rsidRDefault="004226C9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прописная буква в начале предложения и в именах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собствен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: в именах и фамилиях людей, кличках животных;</w:t>
      </w:r>
    </w:p>
    <w:p w:rsidR="00AC1E58" w:rsidRPr="00C44A53" w:rsidRDefault="004226C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перенос слов (без учёта морфемного членения слова);</w:t>
      </w:r>
    </w:p>
    <w:p w:rsidR="00AC1E58" w:rsidRPr="00C44A53" w:rsidRDefault="004226C9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гласные после шипящих в сочетани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ях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жи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, ши (в положении под ударением),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, ща, чу,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щу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AC1E58" w:rsidRPr="00C44A53" w:rsidRDefault="004226C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сочетания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чк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чн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AC1E58" w:rsidRPr="00C44A53" w:rsidRDefault="004226C9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слова с непроверяемыми гласными и согласными (перечень слов в орфографическом словаре учебника);</w:t>
      </w:r>
    </w:p>
    <w:p w:rsidR="00AC1E58" w:rsidRPr="00C44A53" w:rsidRDefault="004226C9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знаки препинания в конце предложения: точка,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вопроситель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и восклицательны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й знаки. Алгоритм списывания текста.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178" w:after="0" w:line="271" w:lineRule="auto"/>
        <w:ind w:right="576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щение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. Ситуации устного общения</w:t>
      </w:r>
    </w:p>
    <w:p w:rsidR="00AC1E58" w:rsidRPr="00C44A53" w:rsidRDefault="00AC1E58">
      <w:pPr>
        <w:rPr>
          <w:lang w:val="ru-RU"/>
        </w:rPr>
        <w:sectPr w:rsidR="00AC1E58" w:rsidRPr="00C44A53">
          <w:pgSz w:w="11900" w:h="16840"/>
          <w:pgMar w:top="292" w:right="676" w:bottom="444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AC1E58" w:rsidRPr="00C44A53" w:rsidRDefault="00AC1E58">
      <w:pPr>
        <w:autoSpaceDE w:val="0"/>
        <w:autoSpaceDN w:val="0"/>
        <w:spacing w:after="66" w:line="220" w:lineRule="exact"/>
        <w:rPr>
          <w:lang w:val="ru-RU"/>
        </w:rPr>
      </w:pPr>
    </w:p>
    <w:p w:rsidR="00AC1E58" w:rsidRPr="00C44A53" w:rsidRDefault="004226C9">
      <w:pPr>
        <w:autoSpaceDE w:val="0"/>
        <w:autoSpaceDN w:val="0"/>
        <w:spacing w:after="0" w:line="271" w:lineRule="auto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(чтение диалогов по ролям, просмотр видеоматериалов, прослушивание аудиозаписи). Нормы речевого этикета в ситуациях учебного и бытового об​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щения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(приветствие, прощание, извинение, благодарность, об​ращение 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 просьбой).</w:t>
      </w:r>
    </w:p>
    <w:p w:rsidR="00AC1E58" w:rsidRPr="00C44A53" w:rsidRDefault="00AC1E58">
      <w:pPr>
        <w:rPr>
          <w:lang w:val="ru-RU"/>
        </w:rPr>
        <w:sectPr w:rsidR="00AC1E58" w:rsidRPr="00C44A53">
          <w:pgSz w:w="11900" w:h="16840"/>
          <w:pgMar w:top="286" w:right="1238" w:bottom="1440" w:left="666" w:header="720" w:footer="720" w:gutter="0"/>
          <w:cols w:space="720" w:equalWidth="0">
            <w:col w:w="9996" w:space="0"/>
          </w:cols>
          <w:docGrid w:linePitch="360"/>
        </w:sectPr>
      </w:pPr>
    </w:p>
    <w:p w:rsidR="00AC1E58" w:rsidRPr="00C44A53" w:rsidRDefault="00AC1E58">
      <w:pPr>
        <w:autoSpaceDE w:val="0"/>
        <w:autoSpaceDN w:val="0"/>
        <w:spacing w:after="78" w:line="220" w:lineRule="exact"/>
        <w:rPr>
          <w:lang w:val="ru-RU"/>
        </w:rPr>
      </w:pPr>
    </w:p>
    <w:p w:rsidR="00AC1E58" w:rsidRPr="00C44A53" w:rsidRDefault="004226C9">
      <w:pPr>
        <w:autoSpaceDE w:val="0"/>
        <w:autoSpaceDN w:val="0"/>
        <w:spacing w:after="0" w:line="230" w:lineRule="auto"/>
        <w:rPr>
          <w:lang w:val="ru-RU"/>
        </w:rPr>
      </w:pP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русского языка в 1 классе направлено на достижение обучающимися личностных,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та.</w:t>
      </w:r>
    </w:p>
    <w:p w:rsidR="00AC1E58" w:rsidRPr="00C44A53" w:rsidRDefault="004226C9">
      <w:pPr>
        <w:autoSpaceDE w:val="0"/>
        <w:autoSpaceDN w:val="0"/>
        <w:spacing w:before="382" w:after="0" w:line="230" w:lineRule="auto"/>
        <w:rPr>
          <w:lang w:val="ru-RU"/>
        </w:rPr>
      </w:pP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е — России, в том числе через изучение русского языка, отражающего историю и культуру страны;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осознание своей этнокультурной и российской граждан​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ской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идентичности, понимание роли русского языка как государственного языка Российской Федерации и языка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межнацио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нального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 народов России;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сопричастность к прошлому, настоящему и будущему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сво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​ей страны и родного края, в том числе через обсуждение ситуаций при работе с художественными произведениями;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мируемое в том числе на основе примеров из художественных произведений;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человеке как члене об​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щества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, о правах и ответственности, уважении и достоинстве человека, о нравственно​этических нормах поведения и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прави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лах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проявление сопереживания, ува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жения и доброжелатель​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, в том числе с использованием адекватных языковых средств для выражения своего состояния и чувств;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неприятие любых форм поведения, направленных на причинение физического  и  морального вреда  другим  людям (в том числе св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язанного с использованием недопустимых средств языка); </w:t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стремление к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самовыражению в разных видах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художе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ственной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в том числе в искусстве слова;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осозна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важности русского языка как средства общения и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самовы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ражения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здо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ровью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, проявляющееся в выборе приемлемых способов речевого самовыражения и соблюдении норм речевого этикета и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пра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​вил общения; 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осознание ценности труда в жизни человека и общества (в том числе благодаря примерам из художестве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нных произведений), ответственное потребление и бережное отношение к результатам труда, навыки участия в различных видах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трудо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​вой деятельности, интерес к различным профессиям,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возника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ющий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обсуждении примеров из художественных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произве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дений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</w:t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ческого воспитания:</w:t>
      </w:r>
    </w:p>
    <w:p w:rsidR="00AC1E58" w:rsidRPr="00C44A53" w:rsidRDefault="00AC1E58">
      <w:pPr>
        <w:rPr>
          <w:lang w:val="ru-RU"/>
        </w:rPr>
        <w:sectPr w:rsidR="00AC1E58" w:rsidRPr="00C44A53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1E58" w:rsidRPr="00C44A53" w:rsidRDefault="00AC1E58">
      <w:pPr>
        <w:autoSpaceDE w:val="0"/>
        <w:autoSpaceDN w:val="0"/>
        <w:spacing w:after="78" w:line="220" w:lineRule="exact"/>
        <w:rPr>
          <w:lang w:val="ru-RU"/>
        </w:rPr>
      </w:pPr>
    </w:p>
    <w:p w:rsidR="00AC1E58" w:rsidRPr="00C44A53" w:rsidRDefault="004226C9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познавательные интересы, активность, инициативность, любознательность и самостоятельность в познании,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в том числе познавательный интерес к изучению русского языка, актив​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ность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:rsidR="00AC1E58" w:rsidRPr="00C44A53" w:rsidRDefault="004226C9">
      <w:pPr>
        <w:autoSpaceDE w:val="0"/>
        <w:autoSpaceDN w:val="0"/>
        <w:spacing w:before="262" w:after="0" w:line="230" w:lineRule="auto"/>
        <w:rPr>
          <w:lang w:val="ru-RU"/>
        </w:rPr>
      </w:pP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</w:t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льные 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сравнивать различные языковые единицы (звуки, слова, предложения, тексты), устанавливать 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основания для сравнения языковых единиц (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частеречная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принадлежность,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грамматиче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ский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признак, лексическое значение и др.); устанавливать аналогии языковых единиц;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му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признаку;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языковом материале закономерности и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проти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воречия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предложенного учителем алгоритма наблюдения; ана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лизировать алгоритм действий при работе с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языко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единицами, самостоятельно выделять учебные операции при анализе языковых единиц;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мули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ровать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запрос на дополнительную информацию;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устанавливать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причинно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​следственные связи в ситуациях наблюдения за языковым материалом, делать выводы.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менени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я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языкового объекта, речевой ситуации;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проводить по предложенному плану несложное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лингви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стическое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мини-​исследование,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выполнят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ь по предложенному плану проектное задание;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проведённого наблюдения за языковым материалом (классификации, сравнения, исследования); формулировать с помощью учителя 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вопросы в процессе анализа предложенного языкового материала;</w:t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получения информации: нужный словар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ь для получения запрашиваемой информации, для уточнения;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слова​рях, справочниках;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недостоверную информацию самос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тоятельно или на основании предложенного учителем способа её проверки (обращаясь к словарям, справочникам, учебнику);</w:t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соблюдать с помощью взрослых (педагогических работни​ков, родителей, законных</w:t>
      </w:r>
    </w:p>
    <w:p w:rsidR="00AC1E58" w:rsidRPr="00C44A53" w:rsidRDefault="00AC1E58">
      <w:pPr>
        <w:rPr>
          <w:lang w:val="ru-RU"/>
        </w:rPr>
        <w:sectPr w:rsidR="00AC1E58" w:rsidRPr="00C44A53">
          <w:pgSz w:w="11900" w:h="16840"/>
          <w:pgMar w:top="298" w:right="660" w:bottom="452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AC1E58" w:rsidRPr="00C44A53" w:rsidRDefault="00AC1E58">
      <w:pPr>
        <w:autoSpaceDE w:val="0"/>
        <w:autoSpaceDN w:val="0"/>
        <w:spacing w:after="66" w:line="220" w:lineRule="exact"/>
        <w:rPr>
          <w:lang w:val="ru-RU"/>
        </w:rPr>
      </w:pPr>
    </w:p>
    <w:p w:rsidR="00AC1E58" w:rsidRPr="00C44A53" w:rsidRDefault="004226C9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анализировать и создавать текстовую, видео​,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графиче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​скую, звуковую информацию в соответствии с учебной зада​чей;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ную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в виде таблиц, схем; самостоятельно создавать схемы, таблицы для представл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ения лингвистической информации.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воспринимать и формулировать суждения, выражать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эмо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ции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целями и условиями об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щения в знакомой среде;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блюдать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ведения диалоги и дискуссии;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корректно и аргументированно высказывать своё  мне​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 строить речевое высказывание в соответствии с постав​ленной задачей;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создавать устные и письменные тексты (описание, рас​суждение, повествование) в соответствии с речевой ситуацией;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готовить небольшие публичные выступления о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результа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тах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парн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ой и групповой работы, о результатах наблюдения, выполненного мини-​исследования, проектного задания;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рег</w:t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улятивные 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AC1E58" w:rsidRPr="00C44A53" w:rsidRDefault="004226C9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r w:rsidRPr="00C44A53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планировать действия по решению учебной задачи для по​лучения результата;—    выстраивать последовательность выбранных действий.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причины успеха/неудач учебно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й деятель​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находит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ь ошибку, допущенную при работе с языковым материалом, находить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сти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одноклассников, объективно оценивать их по предложен​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критериям.</w:t>
      </w:r>
    </w:p>
    <w:p w:rsidR="00AC1E58" w:rsidRPr="00C44A53" w:rsidRDefault="004226C9">
      <w:pPr>
        <w:autoSpaceDE w:val="0"/>
        <w:autoSpaceDN w:val="0"/>
        <w:spacing w:before="262" w:after="0" w:line="230" w:lineRule="auto"/>
        <w:rPr>
          <w:lang w:val="ru-RU"/>
        </w:rPr>
      </w:pP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</w:t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ость: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(ин​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дивидуальные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с учётом участия в коллективных задачах) в стандартной (типовой) ситуации на основе предложенного учи​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телем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формата планирования, распределения промежуточных шагов и сроков;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ятельно разрешать конфликты;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:rsidR="00AC1E58" w:rsidRPr="00C44A53" w:rsidRDefault="00AC1E58">
      <w:pPr>
        <w:rPr>
          <w:lang w:val="ru-RU"/>
        </w:rPr>
        <w:sectPr w:rsidR="00AC1E58" w:rsidRPr="00C44A53">
          <w:pgSz w:w="11900" w:h="16840"/>
          <w:pgMar w:top="286" w:right="698" w:bottom="368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AC1E58" w:rsidRPr="00C44A53" w:rsidRDefault="00AC1E58">
      <w:pPr>
        <w:autoSpaceDE w:val="0"/>
        <w:autoSpaceDN w:val="0"/>
        <w:spacing w:after="78" w:line="220" w:lineRule="exact"/>
        <w:rPr>
          <w:lang w:val="ru-RU"/>
        </w:rPr>
      </w:pPr>
    </w:p>
    <w:p w:rsidR="00AC1E58" w:rsidRPr="00C44A53" w:rsidRDefault="004226C9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оценивать свой вклад в общий результат;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ные образцы.</w:t>
      </w:r>
    </w:p>
    <w:p w:rsidR="00AC1E58" w:rsidRPr="00C44A53" w:rsidRDefault="004226C9">
      <w:pPr>
        <w:autoSpaceDE w:val="0"/>
        <w:autoSpaceDN w:val="0"/>
        <w:spacing w:before="262" w:after="0" w:line="230" w:lineRule="auto"/>
        <w:rPr>
          <w:lang w:val="ru-RU"/>
        </w:rPr>
      </w:pP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AC1E58" w:rsidRPr="00C44A53" w:rsidRDefault="004226C9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первом классе 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различать слово и предложение; вычленять слова из пред​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ложений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вычленять звуки из слова;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различать гласные и согласные звуки (в том числе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разли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ть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слове согласный звук [й’] и гласный звук [и]);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различать ударные и безударные гласные звуки;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различать согласные звуки: мягкие и твёрдые, звонкие и глухие (вне слова и в слове);</w:t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различать понятия «звук» и «буква»;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определять колич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ество слогов в слове; делить слова на слоги (простые случаи: слова без стечения согласных); определять в слове ударный слог;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обозначать на письме мягкость согласных звуков буквами </w:t>
      </w:r>
      <w:r w:rsidRPr="00C44A5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44A5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44A5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44A5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 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и буквой </w:t>
      </w:r>
      <w:r w:rsidRPr="00C44A5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в конце слова;</w:t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правильно называть буквы рус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ского алфавита;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вать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знание последовательности букв русского алфавита для упорядочения небольшого списка слов;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писать аккуратным разборчивым почерком без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искаже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ний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прописные и строчные буквы, соединения букв, слова;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применять изученны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е правила правописания: раздельное написание слов в предложении; знаки препинания в конце пред​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ложения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ов по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сло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​гам (простые случаи: слова из слогов типа «согласный + глас​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»); гласные после шипящих в сочетаниях </w:t>
      </w:r>
      <w:proofErr w:type="spellStart"/>
      <w:r w:rsidRPr="00C44A5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44A5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ши 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(в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положе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нии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под ударением), </w:t>
      </w:r>
      <w:proofErr w:type="spellStart"/>
      <w:r w:rsidRPr="00C44A5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ча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44A5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ща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44A5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чу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C44A5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щу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; непроверяемые гласные и согласные (перечень слов в орфографическом словаре учебника);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правильно списывать (без пропусков и искажений букв) слова и предложения, тексты объёмом не более 25 слов;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писать под диктовку (без пропусков и искажений букв) слова, предложения из  3—5  слов, тексты  объёмом  не  более 20 слов, правописание которы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х не расходится с произношением;</w:t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находить и исправлять ошибки на изученные правила, описки;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понимать прослушанный текст;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читать вслух и про себя (с пониманием) короткие тексты с соблюдением интонации и пауз в соответствии со знаками пре​пин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ания в конце предложения;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тексте слова, значение которых требует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уточ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​нения;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составлять предложение из набора форм слов;</w:t>
      </w:r>
      <w:r w:rsidRPr="00C44A53">
        <w:rPr>
          <w:lang w:val="ru-RU"/>
        </w:rPr>
        <w:br/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устно составлять текст из 3—5 предложений по сюжет​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картинкам и наблюдениям;</w:t>
      </w:r>
      <w:r w:rsidRPr="00C44A53">
        <w:rPr>
          <w:lang w:val="ru-RU"/>
        </w:rPr>
        <w:tab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—    использовать изученны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е понятия в процессе решения учебных задач.</w:t>
      </w:r>
    </w:p>
    <w:p w:rsidR="00AC1E58" w:rsidRPr="00C44A53" w:rsidRDefault="00AC1E58">
      <w:pPr>
        <w:rPr>
          <w:lang w:val="ru-RU"/>
        </w:rPr>
        <w:sectPr w:rsidR="00AC1E58" w:rsidRPr="00C44A53">
          <w:pgSz w:w="11900" w:h="16840"/>
          <w:pgMar w:top="298" w:right="716" w:bottom="1440" w:left="666" w:header="720" w:footer="720" w:gutter="0"/>
          <w:cols w:space="720" w:equalWidth="0">
            <w:col w:w="10518" w:space="0"/>
          </w:cols>
          <w:docGrid w:linePitch="360"/>
        </w:sectPr>
      </w:pPr>
    </w:p>
    <w:p w:rsidR="00AC1E58" w:rsidRPr="00C44A53" w:rsidRDefault="00AC1E58">
      <w:pPr>
        <w:autoSpaceDE w:val="0"/>
        <w:autoSpaceDN w:val="0"/>
        <w:spacing w:after="64" w:line="220" w:lineRule="exact"/>
        <w:rPr>
          <w:lang w:val="ru-RU"/>
        </w:rPr>
      </w:pPr>
    </w:p>
    <w:p w:rsidR="00AC1E58" w:rsidRDefault="004226C9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08"/>
        <w:gridCol w:w="528"/>
        <w:gridCol w:w="1104"/>
        <w:gridCol w:w="1142"/>
        <w:gridCol w:w="864"/>
        <w:gridCol w:w="3290"/>
        <w:gridCol w:w="1116"/>
        <w:gridCol w:w="1382"/>
      </w:tblGrid>
      <w:tr w:rsidR="00AC1E58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AC1E58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58" w:rsidRDefault="00AC1E5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58" w:rsidRDefault="00AC1E58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58" w:rsidRDefault="00AC1E5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58" w:rsidRDefault="00AC1E5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58" w:rsidRDefault="00AC1E5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58" w:rsidRDefault="00AC1E58"/>
        </w:tc>
      </w:tr>
      <w:tr w:rsidR="00AC1E5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AC1E58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AC1E58" w:rsidRPr="00C44A5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небольших рассказов повествовательного характера по серии сюжетных картинок, 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материалам собственных игр, занятий, наблюдений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02.09.2022 06.09.2022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картинок,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выстроенных в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​вильной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последовательности: анализ изображённых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собы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тий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обсуждение сюжета, составление устного рассказа с опорой на картинк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>
        <w:trPr>
          <w:trHeight w:hRule="exact" w:val="348"/>
        </w:trPr>
        <w:tc>
          <w:tcPr>
            <w:tcW w:w="6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AC1E58"/>
        </w:tc>
      </w:tr>
      <w:tr w:rsidR="00AC1E5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</w:t>
            </w:r>
          </w:p>
        </w:tc>
      </w:tr>
      <w:tr w:rsidR="00AC1E58" w:rsidRPr="00C44A5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речи. Интонационное выделение звука в слове. Определение частотного 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звука в стихотворении. Называние слов с заданным звуком. Дифференциация близких по акустико-артикуляционным признакам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07.09.2022 13.09.2022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группировка слов по первому звуку(по последнему звуку), по наличию близких в 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акустико-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артикуляционном отношении звуков ([н] —[м], [р] — [л], [с] — [ш] и др.);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последовательности звуков в слове и количества звуков.</w:t>
            </w:r>
          </w:p>
          <w:p w:rsidR="00AC1E58" w:rsidRPr="00C44A53" w:rsidRDefault="004226C9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14.09.2022 15.09.2022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«Живые звуки»: мо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делирование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звукового состава слова в игровых ситуациях;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Особенность гласных звуков. Особенность согласных звуков. Различение 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гласных и согласных звуков. Определение места ударения. Различение гласных ударных и безударных. Ударный слог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16.09.2022 30.09.2022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«Чем твёрдые согласные звуки отличаются от мягких согласных звуков?»;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Твёрдость и мягкость согласных звуков как смыслоразличительная функция.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мягких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согласных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03.10.2022 05.10.2022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«Чем твёрдые согласные 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звуки отличаются от мягких согласных звуков?»;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Дифференциация парных по твёрдости — мягкости согласных звуков. 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Дифференциация парных по звонкости — глухости звуков (без введения терминов «звонкость», «глухость»)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06.10.2022 10.10.2022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«Назови братца»(парный по твёрдости — мягкости звук);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 как минимальная произносительная единица. Слогообразующая функция гласных звуков. Определение количества слогов в слове.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(простые однозначные случаи)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11.10.2022 13.10.2022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объединять слова по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количеству слогов в слове и месту ударения;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</w:tbl>
    <w:p w:rsidR="00AC1E58" w:rsidRPr="00C44A53" w:rsidRDefault="00AC1E58">
      <w:pPr>
        <w:autoSpaceDE w:val="0"/>
        <w:autoSpaceDN w:val="0"/>
        <w:spacing w:after="0" w:line="14" w:lineRule="exact"/>
        <w:rPr>
          <w:lang w:val="ru-RU"/>
        </w:rPr>
      </w:pPr>
    </w:p>
    <w:p w:rsidR="00AC1E58" w:rsidRPr="00C44A53" w:rsidRDefault="00AC1E58">
      <w:pPr>
        <w:rPr>
          <w:lang w:val="ru-RU"/>
        </w:rPr>
        <w:sectPr w:rsidR="00AC1E58" w:rsidRPr="00C44A53">
          <w:pgSz w:w="16840" w:h="11900"/>
          <w:pgMar w:top="282" w:right="640" w:bottom="35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1E58" w:rsidRPr="00C44A53" w:rsidRDefault="00AC1E5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08"/>
        <w:gridCol w:w="528"/>
        <w:gridCol w:w="1104"/>
        <w:gridCol w:w="1142"/>
        <w:gridCol w:w="864"/>
        <w:gridCol w:w="3290"/>
        <w:gridCol w:w="1116"/>
        <w:gridCol w:w="1382"/>
      </w:tblGrid>
      <w:tr w:rsidR="00AC1E58">
        <w:trPr>
          <w:trHeight w:hRule="exact" w:val="348"/>
        </w:trPr>
        <w:tc>
          <w:tcPr>
            <w:tcW w:w="6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8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AC1E58"/>
        </w:tc>
      </w:tr>
      <w:tr w:rsidR="00AC1E58" w:rsidRPr="00C44A5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3.</w:t>
            </w:r>
            <w:r w:rsidRPr="00C44A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Письмо. Орфография и пунктуация</w:t>
            </w:r>
          </w:p>
        </w:tc>
      </w:tr>
      <w:tr w:rsidR="00AC1E58" w:rsidRPr="00C44A53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мелкой моторики пальцев и движения руки. Развитие умения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ориентироваться на пространстве листа в тетради и на пространстве классной 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доски.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гигиенических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требований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которые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необходимо соблюдать во время письма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14.10.2022 19.10.2022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(из пластилина, из проволоки) букв;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50" w:lineRule="auto"/>
              <w:ind w:left="72"/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начертаний письменных заглавных и строчных букв. Создание единства звука, зрительного образа обозначающего его буквы и двигательного образа этой буквы.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начертанием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прописных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строчных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20.10.2022 22.11.2022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пражнение «Конструктор букв», направленное на составление буквы из элементов;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ind w:left="72" w:right="576"/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 букв, буквосочетаний, слогов, слов, предложений с соблюдением гигиенических норм.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разборчивым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аккуратным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письмом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23.11.2022 06.12.2022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букву»,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направленное на различение букв, имеющих оптическое и кинетическое сходство;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"Русский язык" 1 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</w:t>
            </w:r>
          </w:p>
        </w:tc>
      </w:tr>
      <w:tr w:rsidR="00AC1E58" w:rsidRPr="00C44A5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07.12.2022 14.12.2022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предложений, состоящих из трёх — пяти слов со звуками в сильной позиции;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15.12.2022 21.12.2022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контролировать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правильность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написа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буквы, сравнивать свои буквы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 предложенным образцом;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22.12.2022 28.12.2022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«Что случилось с буквой»: анализ деформированных букв, определение недостающих элементов;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11.01.2023 16.01.2023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составленного из набора слов, с правильным оформлением начала и конца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 соблюдением пробелов между 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словами;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обозначение гласных после шипящих в сочетаниях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ши (в положении под ударением)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17.01.2023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составленного из набора слов, с правильным оформлением начала и конца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с соблюдением пробелов между словами;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</w:t>
            </w:r>
            <w:proofErr w:type="spellStart"/>
            <w:r w:rsidRPr="00C44A5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C44A5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C44A5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24.01.2023 31.01.2023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«Кто больше»: подбор и запись имён собственных на заданную букву;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</w:tbl>
    <w:p w:rsidR="00AC1E58" w:rsidRPr="00C44A53" w:rsidRDefault="00AC1E58">
      <w:pPr>
        <w:autoSpaceDE w:val="0"/>
        <w:autoSpaceDN w:val="0"/>
        <w:spacing w:after="0" w:line="14" w:lineRule="exact"/>
        <w:rPr>
          <w:lang w:val="ru-RU"/>
        </w:rPr>
      </w:pPr>
    </w:p>
    <w:p w:rsidR="00AC1E58" w:rsidRPr="00C44A53" w:rsidRDefault="00AC1E58">
      <w:pPr>
        <w:rPr>
          <w:lang w:val="ru-RU"/>
        </w:rPr>
        <w:sectPr w:rsidR="00AC1E58" w:rsidRPr="00C44A53">
          <w:pgSz w:w="16840" w:h="11900"/>
          <w:pgMar w:top="284" w:right="640" w:bottom="280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08"/>
        <w:gridCol w:w="528"/>
        <w:gridCol w:w="1104"/>
        <w:gridCol w:w="1142"/>
        <w:gridCol w:w="864"/>
        <w:gridCol w:w="3290"/>
        <w:gridCol w:w="1116"/>
        <w:gridCol w:w="1382"/>
      </w:tblGrid>
      <w:tr w:rsidR="00AC1E58" w:rsidRPr="00C44A53">
        <w:trPr>
          <w:trHeight w:hRule="exact" w:val="1134"/>
        </w:trPr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AC1E58">
            <w:pPr>
              <w:rPr>
                <w:lang w:val="ru-RU"/>
              </w:rPr>
            </w:pPr>
          </w:p>
        </w:tc>
        <w:tc>
          <w:tcPr>
            <w:tcW w:w="5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AC1E58">
            <w:pPr>
              <w:rPr>
                <w:lang w:val="ru-RU"/>
              </w:rPr>
            </w:pP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AC1E58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AC1E58">
            <w:pPr>
              <w:rPr>
                <w:lang w:val="ru-RU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AC1E58">
            <w:pPr>
              <w:rPr>
                <w:lang w:val="ru-RU"/>
              </w:rPr>
            </w:pP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AC1E58">
            <w:pPr>
              <w:rPr>
                <w:lang w:val="ru-RU"/>
              </w:rPr>
            </w:pP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AC1E58">
            <w:pPr>
              <w:rPr>
                <w:lang w:val="ru-RU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AC1E58">
            <w:pPr>
              <w:rPr>
                <w:lang w:val="ru-RU"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AC1E58">
            <w:pPr>
              <w:rPr>
                <w:lang w:val="ru-RU"/>
              </w:rPr>
            </w:pPr>
          </w:p>
        </w:tc>
      </w:tr>
    </w:tbl>
    <w:p w:rsidR="00AC1E58" w:rsidRPr="00C44A53" w:rsidRDefault="00AC1E58">
      <w:pPr>
        <w:autoSpaceDE w:val="0"/>
        <w:autoSpaceDN w:val="0"/>
        <w:spacing w:after="0" w:line="1122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08"/>
        <w:gridCol w:w="528"/>
        <w:gridCol w:w="1104"/>
        <w:gridCol w:w="1142"/>
        <w:gridCol w:w="864"/>
        <w:gridCol w:w="3290"/>
        <w:gridCol w:w="1116"/>
        <w:gridCol w:w="1382"/>
      </w:tblGrid>
      <w:tr w:rsidR="00AC1E58" w:rsidRPr="00C44A53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5" w:lineRule="auto"/>
              <w:ind w:right="288"/>
              <w:jc w:val="center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01.02.2023 07.02.2023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употребления заглавной буквы;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08.02.2023 09.02.2023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знаки препинания в конце предложения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10.02.2023 13.02.2023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употребления заглавной 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>
        <w:trPr>
          <w:trHeight w:hRule="exact" w:val="348"/>
        </w:trPr>
        <w:tc>
          <w:tcPr>
            <w:tcW w:w="6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70</w:t>
            </w:r>
          </w:p>
        </w:tc>
        <w:tc>
          <w:tcPr>
            <w:tcW w:w="8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AC1E58"/>
        </w:tc>
      </w:tr>
      <w:tr w:rsidR="00AC1E5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:rsidR="00AC1E58" w:rsidRPr="00C44A53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C44A5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Общие сведения о языке</w:t>
            </w:r>
          </w:p>
        </w:tc>
      </w:tr>
      <w:tr w:rsidR="00AC1E58" w:rsidRPr="00C44A5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45" w:lineRule="auto"/>
              <w:ind w:left="72" w:right="18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Язык как основное средство человеческого общения. Осознание целей и ситуаций общения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14.02.2023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 на тему «Язык — средство общения людей»;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>
        <w:trPr>
          <w:trHeight w:hRule="exact" w:val="348"/>
        </w:trPr>
        <w:tc>
          <w:tcPr>
            <w:tcW w:w="6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AC1E5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AC1E58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AC1E58"/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AC1E58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AC1E58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AC1E58"/>
        </w:tc>
      </w:tr>
      <w:tr w:rsidR="00AC1E5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Фонетика</w:t>
            </w:r>
          </w:p>
        </w:tc>
      </w:tr>
      <w:tr w:rsidR="00AC1E58" w:rsidRPr="00C44A5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7" w:lineRule="auto"/>
              <w:ind w:left="72" w:right="432"/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речи. Гласные и согласные звуки, их различение. Ударение в слове. Гласные ударные и безударные.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мягкие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согласные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звуки, их различение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15.02.2023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«Объясняем особенности гласных и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ных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звуков»;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0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/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Звонкие и глухие согласные звуки, их различение. Согласный звук</w:t>
            </w:r>
            <w:r w:rsidRPr="00C44A5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 [й’]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гласный звук </w:t>
            </w:r>
            <w:r w:rsidRPr="00C44A5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[и]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Шипящие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[ж], [ш], [ч’], [щ’]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16.02.2023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«Объясняем особенности гласных и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ных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звуков»;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</w:tbl>
    <w:p w:rsidR="00AC1E58" w:rsidRPr="00C44A53" w:rsidRDefault="00AC1E58">
      <w:pPr>
        <w:autoSpaceDE w:val="0"/>
        <w:autoSpaceDN w:val="0"/>
        <w:spacing w:after="0" w:line="14" w:lineRule="exact"/>
        <w:rPr>
          <w:lang w:val="ru-RU"/>
        </w:rPr>
      </w:pPr>
    </w:p>
    <w:p w:rsidR="00AC1E58" w:rsidRPr="00C44A53" w:rsidRDefault="00AC1E58">
      <w:pPr>
        <w:autoSpaceDE w:val="0"/>
        <w:autoSpaceDN w:val="0"/>
        <w:spacing w:after="0" w:line="14" w:lineRule="exact"/>
        <w:rPr>
          <w:lang w:val="ru-RU"/>
        </w:rPr>
      </w:pPr>
    </w:p>
    <w:p w:rsidR="00AC1E58" w:rsidRPr="00C44A53" w:rsidRDefault="00AC1E58">
      <w:pPr>
        <w:rPr>
          <w:lang w:val="ru-RU"/>
        </w:rPr>
        <w:sectPr w:rsidR="00AC1E58" w:rsidRPr="00C44A53">
          <w:pgSz w:w="16840" w:h="11900"/>
          <w:pgMar w:top="0" w:right="640" w:bottom="87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1E58" w:rsidRPr="00C44A53" w:rsidRDefault="00AC1E5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08"/>
        <w:gridCol w:w="528"/>
        <w:gridCol w:w="1104"/>
        <w:gridCol w:w="1142"/>
        <w:gridCol w:w="864"/>
        <w:gridCol w:w="3290"/>
        <w:gridCol w:w="1116"/>
        <w:gridCol w:w="1382"/>
      </w:tblGrid>
      <w:tr w:rsidR="00AC1E58" w:rsidRPr="00C44A53">
        <w:trPr>
          <w:trHeight w:hRule="exact" w:val="12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17.02.2023 27.02.2023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«Объясняем особенности гласных и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ных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звуков»;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приложение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>
        <w:trPr>
          <w:trHeight w:hRule="exact" w:val="348"/>
        </w:trPr>
        <w:tc>
          <w:tcPr>
            <w:tcW w:w="6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AC1E58"/>
        </w:tc>
      </w:tr>
      <w:tr w:rsidR="00AC1E58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AC1E58" w:rsidRPr="00C44A5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 w:rsidRPr="00C44A5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а, о, у, ы, э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слова с буквой </w:t>
            </w:r>
            <w:r w:rsidRPr="00C44A5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э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Обозначение на письме 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мягкости согласных звуков буквами </w:t>
            </w:r>
            <w:r w:rsidRPr="00C44A5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я, и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Функции букв </w:t>
            </w:r>
            <w:r w:rsidRPr="00C44A5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Мягкий знак как показатель мягкости предшествующего согласного звука в конце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28.02.2023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«Сравниваем звуковой и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буквенный состав слов», в ходе диалога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мулируются выводы о возможных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соотношениях звукового и буквенного состава слов;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«Сравниваем звуковой и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буквенный состав слов», в ходе диалога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формулируются выводы о возможных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соотношениях звукового и буквенного состава слов;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02.03.2023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7" w:lineRule="auto"/>
              <w:ind w:left="72" w:right="72"/>
              <w:jc w:val="both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определение количества слогов в слове,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нение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основания для деления слов на слоги;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Русский алфавит: правильное название букв, знание их последовательности.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алфавита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упорядочения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списка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03.03.2023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нахождение в тексте слов с 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заданными характеристиками звукового и слогового состава слова;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>
        <w:trPr>
          <w:trHeight w:hRule="exact" w:val="348"/>
        </w:trPr>
        <w:tc>
          <w:tcPr>
            <w:tcW w:w="6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AC1E58"/>
        </w:tc>
      </w:tr>
      <w:tr w:rsidR="00AC1E5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Лексика и морфология</w:t>
            </w:r>
          </w:p>
        </w:tc>
      </w:tr>
      <w:tr w:rsidR="00AC1E58" w:rsidRPr="00C44A53">
        <w:trPr>
          <w:trHeight w:hRule="exact" w:val="11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единица языка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06.03.2023 10.03.2023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«На какие вопросы могут отвечать слова?»;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13.03.2023 17.03.2023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словами, отвечающими на вопросы «что делать?», «что сделать?»;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04.04.2023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07.04.2023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в тексте слов по заданному основанию, например слов,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отвечающих на вопрос «что делает?»;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</w:tbl>
    <w:p w:rsidR="00AC1E58" w:rsidRPr="00C44A53" w:rsidRDefault="00AC1E58">
      <w:pPr>
        <w:autoSpaceDE w:val="0"/>
        <w:autoSpaceDN w:val="0"/>
        <w:spacing w:after="0" w:line="14" w:lineRule="exact"/>
        <w:rPr>
          <w:lang w:val="ru-RU"/>
        </w:rPr>
      </w:pPr>
    </w:p>
    <w:p w:rsidR="00AC1E58" w:rsidRPr="00C44A53" w:rsidRDefault="00AC1E58">
      <w:pPr>
        <w:rPr>
          <w:lang w:val="ru-RU"/>
        </w:rPr>
        <w:sectPr w:rsidR="00AC1E58" w:rsidRPr="00C44A53">
          <w:pgSz w:w="16840" w:h="11900"/>
          <w:pgMar w:top="284" w:right="640" w:bottom="4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1E58" w:rsidRPr="00C44A53" w:rsidRDefault="00AC1E5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08"/>
        <w:gridCol w:w="528"/>
        <w:gridCol w:w="1104"/>
        <w:gridCol w:w="1142"/>
        <w:gridCol w:w="864"/>
        <w:gridCol w:w="3290"/>
        <w:gridCol w:w="1116"/>
        <w:gridCol w:w="1382"/>
      </w:tblGrid>
      <w:tr w:rsidR="00AC1E58">
        <w:trPr>
          <w:trHeight w:hRule="exact" w:val="348"/>
        </w:trPr>
        <w:tc>
          <w:tcPr>
            <w:tcW w:w="6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8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AC1E58"/>
        </w:tc>
      </w:tr>
      <w:tr w:rsidR="00AC1E5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Синтаксис</w:t>
            </w:r>
          </w:p>
        </w:tc>
      </w:tr>
      <w:tr w:rsidR="00AC1E58" w:rsidRPr="00C44A53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схемой предложения: умение читать схему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преобразовывать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информацию, полученную из схемы: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составлять предложения, соответствующие схеме, с учётом знаков препинания в конце схемы;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составление предложения из набора слов;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"Русский язык" 1 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</w:t>
            </w:r>
          </w:p>
        </w:tc>
      </w:tr>
      <w:tr w:rsidR="00AC1E58" w:rsidRPr="00C44A5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Восстановление деформированных предложений.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12.04.2023 13.04.2023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сюжетными картинками и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небольшим текстом: выбор фрагментов текста, которые могут быть подписями под каждой из картинок;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14.04.2023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деление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деформированного текста на предложения, корректировка оформления предложений, списывание с учётом правильного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оформления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ний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>
        <w:trPr>
          <w:trHeight w:hRule="exact" w:val="350"/>
        </w:trPr>
        <w:tc>
          <w:tcPr>
            <w:tcW w:w="607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898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AC1E58"/>
        </w:tc>
      </w:tr>
      <w:tr w:rsidR="00AC1E5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 и пунктуация</w:t>
            </w:r>
          </w:p>
        </w:tc>
      </w:tr>
      <w:tr w:rsidR="00AC1E58" w:rsidRPr="00C44A53">
        <w:trPr>
          <w:trHeight w:hRule="exact" w:val="24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Ознакомление с правилами правописания и их применение: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раздельное написание слов в 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предложении;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прописная буква в начале предложения и в именах собственных: в именах и фамилиях людей, кличках животных;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перенос слов (без учёта морфемного членения слова);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гласные после шипящих в сочетаниях </w:t>
            </w:r>
            <w:proofErr w:type="spellStart"/>
            <w:r w:rsidRPr="00C44A5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C44A5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, ши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ударением), </w:t>
            </w:r>
            <w:proofErr w:type="spellStart"/>
            <w:r w:rsidRPr="00C44A5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C44A5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ща, </w:t>
            </w:r>
            <w:r w:rsidRPr="00C44A5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чу, </w:t>
            </w:r>
            <w:proofErr w:type="spellStart"/>
            <w:r w:rsidRPr="00C44A5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C44A5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;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сочетания </w:t>
            </w:r>
            <w:proofErr w:type="spellStart"/>
            <w:r w:rsidRPr="00C44A5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чк</w:t>
            </w:r>
            <w:proofErr w:type="spellEnd"/>
            <w:r w:rsidRPr="00C44A5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C44A5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чн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слова с непроверяемыми гласными и согласными (перечень слов в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орфографическом словаре учебника);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знаки препинания в конце предложения: точка, вопросительный и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восклицательный знаки.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17.04.2023 28.04.2023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0" w:lineRule="auto"/>
              <w:ind w:left="72" w:right="86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запись предложений, включающих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собствен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ные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имена существительные;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 алгоритма списывания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04.05.2023 11.05.2023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выявление места в слове, где можно допустить ошибку;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>
        <w:trPr>
          <w:trHeight w:hRule="exact" w:val="348"/>
        </w:trPr>
        <w:tc>
          <w:tcPr>
            <w:tcW w:w="6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8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AC1E58"/>
        </w:tc>
      </w:tr>
      <w:tr w:rsidR="00AC1E58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</w:tbl>
    <w:p w:rsidR="00AC1E58" w:rsidRDefault="00AC1E58">
      <w:pPr>
        <w:autoSpaceDE w:val="0"/>
        <w:autoSpaceDN w:val="0"/>
        <w:spacing w:after="0" w:line="14" w:lineRule="exact"/>
      </w:pPr>
    </w:p>
    <w:p w:rsidR="00AC1E58" w:rsidRDefault="00AC1E58">
      <w:pPr>
        <w:sectPr w:rsidR="00AC1E58">
          <w:pgSz w:w="16840" w:h="11900"/>
          <w:pgMar w:top="284" w:right="640" w:bottom="49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1E58" w:rsidRDefault="00AC1E5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08"/>
        <w:gridCol w:w="528"/>
        <w:gridCol w:w="1104"/>
        <w:gridCol w:w="1142"/>
        <w:gridCol w:w="864"/>
        <w:gridCol w:w="3290"/>
        <w:gridCol w:w="1116"/>
        <w:gridCol w:w="1382"/>
      </w:tblGrid>
      <w:tr w:rsidR="00AC1E58" w:rsidRPr="00C44A53">
        <w:trPr>
          <w:trHeight w:hRule="exact" w:val="11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12.05.2023 15.05.2023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диалог, в ходе которого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обсуждаются ситуации общения, в которых 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выражается просьба, обосновывается выбор слов речевого этикета, соответствующих ситуации выражения просьбы;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как единица речи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16.05.2023 17.05.2023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 вежливого отказа с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зованием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опорных слов;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Осознание ситуации общения: с какой целью, с кем и где происходит общение.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18.05.2023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19.05.2023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рисунками, на которых изображены разные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ции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общения (приветствие,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прощание, извинение,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благодар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ность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обращение с просьбой), устное обсуждение этих ситуаций, выбор соответствующих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каждой ситуации слов речевого этикета;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22.05.2023 23.05.2023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диалог, в ходе которого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обсуждаются ситуации общения, в которых выражается просьба, обосновывается выбор слов речевого этикета, соответствующих ситуации выражения просьбы;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 w:rsidRPr="00C44A53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24.05.2023 25.05.2023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женного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набора этикетных </w:t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слов, соответствующих заданным ситуациям общения;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</w:t>
            </w:r>
          </w:p>
        </w:tc>
      </w:tr>
      <w:tr w:rsidR="00AC1E58">
        <w:trPr>
          <w:trHeight w:hRule="exact" w:val="420"/>
        </w:trPr>
        <w:tc>
          <w:tcPr>
            <w:tcW w:w="6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8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AC1E58"/>
        </w:tc>
      </w:tr>
      <w:tr w:rsidR="00AC1E58">
        <w:trPr>
          <w:trHeight w:hRule="exact" w:val="348"/>
        </w:trPr>
        <w:tc>
          <w:tcPr>
            <w:tcW w:w="6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88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AC1E58"/>
        </w:tc>
      </w:tr>
      <w:tr w:rsidR="00AC1E58">
        <w:trPr>
          <w:trHeight w:hRule="exact" w:val="328"/>
        </w:trPr>
        <w:tc>
          <w:tcPr>
            <w:tcW w:w="6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6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AC1E58"/>
        </w:tc>
      </w:tr>
    </w:tbl>
    <w:p w:rsidR="00AC1E58" w:rsidRDefault="00AC1E58">
      <w:pPr>
        <w:autoSpaceDE w:val="0"/>
        <w:autoSpaceDN w:val="0"/>
        <w:spacing w:after="0" w:line="14" w:lineRule="exact"/>
      </w:pPr>
    </w:p>
    <w:p w:rsidR="00AC1E58" w:rsidRDefault="00AC1E58">
      <w:pPr>
        <w:sectPr w:rsidR="00AC1E5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1E58" w:rsidRDefault="00AC1E58">
      <w:pPr>
        <w:autoSpaceDE w:val="0"/>
        <w:autoSpaceDN w:val="0"/>
        <w:spacing w:after="78" w:line="220" w:lineRule="exact"/>
      </w:pPr>
    </w:p>
    <w:p w:rsidR="00AC1E58" w:rsidRDefault="004226C9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1E58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AC1E58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58" w:rsidRDefault="00AC1E5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58" w:rsidRDefault="00AC1E5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58" w:rsidRDefault="00AC1E5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58" w:rsidRDefault="00AC1E58"/>
        </w:tc>
      </w:tr>
      <w:tr w:rsidR="00AC1E5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с серией сюжетных картинок. Пропись.</w:t>
            </w:r>
          </w:p>
          <w:p w:rsidR="00AC1E58" w:rsidRPr="00C44A53" w:rsidRDefault="004226C9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Ориентировка на странице прописей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собственым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AC1E58" w:rsidRPr="00C44A53" w:rsidRDefault="004226C9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алгоритма действий на странице </w:t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прописей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81" w:lineRule="auto"/>
              <w:ind w:left="72"/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наблюдениям, по сюжетным картинкам на разные темы.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AC1E58" w:rsidRDefault="004226C9">
            <w:pPr>
              <w:autoSpaceDE w:val="0"/>
              <w:autoSpaceDN w:val="0"/>
              <w:spacing w:before="70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Горизонтальные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81" w:lineRule="auto"/>
              <w:ind w:left="72"/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наблюдениям, по сюжетным картинкам на разные темы.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Наклонные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AC1E58" w:rsidRDefault="004226C9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Наклонные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волнистые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C1E58" w:rsidRDefault="00AC1E58">
      <w:pPr>
        <w:autoSpaceDE w:val="0"/>
        <w:autoSpaceDN w:val="0"/>
        <w:spacing w:after="0" w:line="14" w:lineRule="exact"/>
      </w:pPr>
    </w:p>
    <w:p w:rsidR="00AC1E58" w:rsidRDefault="00AC1E58">
      <w:pPr>
        <w:sectPr w:rsidR="00AC1E58">
          <w:pgSz w:w="11900" w:h="16840"/>
          <w:pgMar w:top="298" w:right="650" w:bottom="9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1E58" w:rsidRDefault="00AC1E5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1E5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AC1E58" w:rsidRDefault="004226C9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полуовалов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AC1E58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AC1E58" w:rsidRDefault="004226C9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овалов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графического задания при работе с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рисунками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 слова и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предложения. Линии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сложной конфигурации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образа строчной и заглавной букв А, 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образа строчной и заглавной букв О, 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образа строчной и заглавной букв И, 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Дифференциация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зрительного образа букв ы-и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с 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AC1E58" w:rsidRDefault="00AC1E58">
      <w:pPr>
        <w:autoSpaceDE w:val="0"/>
        <w:autoSpaceDN w:val="0"/>
        <w:spacing w:after="0" w:line="14" w:lineRule="exact"/>
      </w:pPr>
    </w:p>
    <w:p w:rsidR="00AC1E58" w:rsidRDefault="00AC1E58">
      <w:pPr>
        <w:sectPr w:rsidR="00AC1E58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1E58" w:rsidRDefault="00AC1E5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образа строчной и заглавной букв У, 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Н, 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С, с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Т, 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Л, 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Р, 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100" w:after="0" w:line="262" w:lineRule="auto"/>
              <w:ind w:left="72" w:right="100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В, 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20.10.2022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Е, 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заглавной букв П, 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AC1E58" w:rsidRDefault="00AC1E58">
      <w:pPr>
        <w:autoSpaceDE w:val="0"/>
        <w:autoSpaceDN w:val="0"/>
        <w:spacing w:after="0" w:line="14" w:lineRule="exact"/>
      </w:pPr>
    </w:p>
    <w:p w:rsidR="00AC1E58" w:rsidRDefault="00AC1E58">
      <w:pPr>
        <w:sectPr w:rsidR="00AC1E58">
          <w:pgSz w:w="11900" w:h="16840"/>
          <w:pgMar w:top="284" w:right="650" w:bottom="5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1E58" w:rsidRDefault="00AC1E5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П, 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М, 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З,з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предложений </w:t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 буквами З, з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Письмо слов и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С, с- З, 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Б,</w:t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П, п - Б, б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Списывание слов,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Д, 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1E5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Т, т - Д, 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буквы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заглавной буквы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Я,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Дифференциция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букв а - я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AC1E58" w:rsidRDefault="00AC1E58">
      <w:pPr>
        <w:autoSpaceDE w:val="0"/>
        <w:autoSpaceDN w:val="0"/>
        <w:spacing w:after="0" w:line="14" w:lineRule="exact"/>
      </w:pPr>
    </w:p>
    <w:p w:rsidR="00AC1E58" w:rsidRDefault="00AC1E58">
      <w:pPr>
        <w:sectPr w:rsidR="00AC1E58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1E58" w:rsidRDefault="00AC1E5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Г, 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К, к - Г, 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Ч, 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cочетаний ча-чу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буквы 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буквой 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буквы ь при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Ш, ш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сочетания 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Ж, </w:t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Ж, ж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сочетания жи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сочетаний жи-ши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Ё, ё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19.12.2022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1E58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-чу,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C1E58" w:rsidRDefault="00AC1E58">
      <w:pPr>
        <w:autoSpaceDE w:val="0"/>
        <w:autoSpaceDN w:val="0"/>
        <w:spacing w:after="0" w:line="14" w:lineRule="exact"/>
      </w:pPr>
    </w:p>
    <w:p w:rsidR="00AC1E58" w:rsidRDefault="00AC1E58">
      <w:pPr>
        <w:sectPr w:rsidR="00AC1E58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1E58" w:rsidRDefault="00AC1E5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слов и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 с сочетаниями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-чу,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 Й, 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Й, 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Х, х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предложений с буквами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Х,х</w:t>
            </w:r>
            <w:proofErr w:type="spellEnd"/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написания слов и предложений с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буквы 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заглавной буквы 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предложений с </w:t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буквами Ю, 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у - ю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Ц, 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1E5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100" w:after="0" w:line="262" w:lineRule="auto"/>
              <w:ind w:left="72" w:right="100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Э, э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Щ, 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ц - ч -щ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слов, предложений с буквами ц - ч - 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AC1E58" w:rsidRDefault="00AC1E58">
      <w:pPr>
        <w:autoSpaceDE w:val="0"/>
        <w:autoSpaceDN w:val="0"/>
        <w:spacing w:after="0" w:line="14" w:lineRule="exact"/>
      </w:pPr>
    </w:p>
    <w:p w:rsidR="00AC1E58" w:rsidRDefault="00AC1E58">
      <w:pPr>
        <w:sectPr w:rsidR="00AC1E58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1E58" w:rsidRDefault="00AC1E5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 ща, чу-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ши,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- ща, чу -</w:t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Ф, ф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в - ф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буквы ъ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ь - ъ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Написание слов, </w:t>
            </w:r>
            <w:r w:rsidRPr="00C44A53">
              <w:rPr>
                <w:lang w:val="ru-RU"/>
              </w:rPr>
              <w:br/>
            </w:r>
            <w:r w:rsidRPr="00C44A53">
              <w:rPr>
                <w:lang w:val="ru-RU"/>
              </w:rPr>
              <w:tab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ь, ъ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написания всех </w:t>
            </w:r>
            <w:r w:rsidRPr="00C44A53">
              <w:rPr>
                <w:lang w:val="ru-RU"/>
              </w:rPr>
              <w:tab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 русского алфавита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Преобразование печатного шрифта в письменный.</w:t>
            </w:r>
          </w:p>
          <w:p w:rsidR="00AC1E58" w:rsidRDefault="004226C9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Списывание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Упражнения по выработке каллиграфически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правильного письма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Письмо слов с сочетаниями </w:t>
            </w:r>
            <w:r w:rsidRPr="00C44A53">
              <w:rPr>
                <w:lang w:val="ru-RU"/>
              </w:rPr>
              <w:tab/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07.02.2023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1E5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86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Правописание слов с </w:t>
            </w:r>
            <w:r w:rsidRPr="00C44A53">
              <w:rPr>
                <w:lang w:val="ru-RU"/>
              </w:rPr>
              <w:tab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буквами е, ё, ю,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о - ё, у - ю, а - я, э - е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107. Правописание заглавной буквы в словах и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 с деформированным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20.02.2023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1E58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 Работа с текстом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AC1E58" w:rsidRDefault="00AC1E58">
      <w:pPr>
        <w:autoSpaceDE w:val="0"/>
        <w:autoSpaceDN w:val="0"/>
        <w:spacing w:after="0" w:line="14" w:lineRule="exact"/>
      </w:pPr>
    </w:p>
    <w:p w:rsidR="00AC1E58" w:rsidRDefault="00AC1E58">
      <w:pPr>
        <w:sectPr w:rsidR="00AC1E58">
          <w:pgSz w:w="11900" w:h="16840"/>
          <w:pgMar w:top="284" w:right="650" w:bottom="5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1E58" w:rsidRDefault="00AC1E5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написания слов, предложений с 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Наша речь. Её значение в </w:t>
            </w:r>
            <w:r w:rsidRPr="00C44A53">
              <w:rPr>
                <w:lang w:val="ru-RU"/>
              </w:rPr>
              <w:tab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 людей. Язык и речь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 Текст и предложение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8" w:lineRule="auto"/>
              <w:ind w:left="156" w:right="288" w:hanging="15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Знаки препинания в конце предложения: точка, </w:t>
            </w:r>
            <w:r w:rsidRPr="00C44A53">
              <w:rPr>
                <w:lang w:val="ru-RU"/>
              </w:rPr>
              <w:br/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вопосительный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восклицательный знаки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Диалог. Осознание ситуации общения: с какой целью, с кем и где происходит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576" w:right="576" w:hanging="57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115. Речевой этикет: слова приветствия, прощания, извинения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81" w:lineRule="auto"/>
              <w:ind w:left="576" w:right="144" w:hanging="576"/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116. Слово, предложение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(наблюдение над сходством и различием).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Установление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предложении при помощи смысловых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вопросов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Слово как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единицп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языка и </w:t>
            </w:r>
            <w:r w:rsidRPr="00C44A53">
              <w:rPr>
                <w:lang w:val="ru-RU"/>
              </w:rPr>
              <w:tab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речи 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и слог. Деление слова на слоги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100" w:after="0"/>
              <w:ind w:left="576" w:hanging="57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119. Перенос слов (простые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случаи, без стечения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согласных, без учёта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морфемного членения слова)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120. Слово как название </w:t>
            </w:r>
            <w:r w:rsidRPr="00C44A53">
              <w:rPr>
                <w:lang w:val="ru-RU"/>
              </w:rPr>
              <w:br/>
            </w:r>
            <w:r w:rsidRPr="00C44A53">
              <w:rPr>
                <w:lang w:val="ru-RU"/>
              </w:rPr>
              <w:tab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 </w:t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71" w:lineRule="auto"/>
              <w:ind w:left="576" w:right="576" w:hanging="576"/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121. Слова, отвечающие на вопросы "кто?", "что?"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ознакомление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как название признака предмета (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ознакомелени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C1E58" w:rsidRDefault="00AC1E58">
      <w:pPr>
        <w:autoSpaceDE w:val="0"/>
        <w:autoSpaceDN w:val="0"/>
        <w:spacing w:after="0" w:line="14" w:lineRule="exact"/>
      </w:pPr>
    </w:p>
    <w:p w:rsidR="00AC1E58" w:rsidRDefault="00AC1E58">
      <w:pPr>
        <w:sectPr w:rsidR="00AC1E58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1E58" w:rsidRDefault="00AC1E5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1E5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/>
              <w:ind w:left="576" w:right="144" w:hanging="576"/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Слова, отвечающие на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вопросы "какой?", "какая?", "какое?", "какие?" </w:t>
            </w:r>
            <w:r w:rsidRPr="00C44A5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ознакомление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124. Речевая ситуация: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обсуждение интересов и преодоление конфликтов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Слово как название действия </w:t>
            </w:r>
            <w:r w:rsidRPr="00C44A53">
              <w:rPr>
                <w:lang w:val="ru-RU"/>
              </w:rPr>
              <w:tab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предмета 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71" w:lineRule="auto"/>
              <w:ind w:left="576" w:right="144" w:hanging="576"/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126. Слова, отвечающие на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вопросы "что делать?", "что сделать?"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ознакомление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Речевой этикет: ситуация </w:t>
            </w:r>
            <w:r w:rsidRPr="00C44A53">
              <w:rPr>
                <w:lang w:val="ru-RU"/>
              </w:rPr>
              <w:br/>
            </w:r>
            <w:r w:rsidRPr="00C44A53">
              <w:rPr>
                <w:lang w:val="ru-RU"/>
              </w:rPr>
              <w:tab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знакомства. Вежливые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 Слово, его значение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129. Роль слова в речи.</w:t>
            </w:r>
          </w:p>
          <w:p w:rsidR="00AC1E58" w:rsidRPr="00C44A53" w:rsidRDefault="004226C9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значения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Выявление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слов,значение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которых требует уточнения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131. Работа со словарём.</w:t>
            </w:r>
          </w:p>
          <w:p w:rsidR="00AC1E58" w:rsidRPr="00C44A53" w:rsidRDefault="004226C9">
            <w:pPr>
              <w:autoSpaceDE w:val="0"/>
              <w:autoSpaceDN w:val="0"/>
              <w:spacing w:before="70" w:after="0" w:line="262" w:lineRule="auto"/>
              <w:jc w:val="center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Уточнение значения слова с помощью толкового словаря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132. Речевая ситуация: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интонации при общении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71" w:lineRule="auto"/>
              <w:ind w:left="576" w:right="1152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 Восстановление деформированных предложений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 Списывание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C1E5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/>
              <w:ind w:left="576" w:right="576" w:hanging="576"/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135. Звуки речи. Гласные и согласные звуки, их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Ударение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1E58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Гласные ударные 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безударные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AC1E58" w:rsidRDefault="00AC1E58">
      <w:pPr>
        <w:autoSpaceDE w:val="0"/>
        <w:autoSpaceDN w:val="0"/>
        <w:spacing w:after="0" w:line="14" w:lineRule="exact"/>
      </w:pPr>
    </w:p>
    <w:p w:rsidR="00AC1E58" w:rsidRDefault="00AC1E58">
      <w:pPr>
        <w:sectPr w:rsidR="00AC1E58">
          <w:pgSz w:w="11900" w:h="16840"/>
          <w:pgMar w:top="284" w:right="650" w:bottom="8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1E58" w:rsidRDefault="00AC1E5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1E5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137. Наблюдение над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единообразным написанием </w:t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безударного гласного звука в одинаковой части (корне) однокоренных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/>
              <w:ind w:left="156" w:right="144" w:hanging="156"/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Написание непроверяемой буквы безударного гласного звука в словах.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орфографическим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словарём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AC1E5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100" w:after="0" w:line="271" w:lineRule="auto"/>
              <w:ind w:left="156" w:hanging="15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Твёрдые и мягкие согласные звуки и буквы их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обозначающие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 е, ё, ю, я в слове.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141. Буква Ь как показатель </w:t>
            </w:r>
            <w:r w:rsidRPr="00C44A53">
              <w:rPr>
                <w:lang w:val="ru-RU"/>
              </w:rPr>
              <w:br/>
            </w:r>
            <w:r w:rsidRPr="00C44A53">
              <w:rPr>
                <w:lang w:val="ru-RU"/>
              </w:rPr>
              <w:tab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мягкости согласного звука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Согласные звуки и буквы, обозначающие согласные звуки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Звонкие и глухие согласные звуки, их различение.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Согласный звук [й`] и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гласный звук [и]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/>
              <w:ind w:left="576" w:right="288" w:hanging="57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144. Парные и непарные по глухости-звонкости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согласные звуки на конце 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100" w:after="0" w:line="271" w:lineRule="auto"/>
              <w:ind w:left="156" w:hanging="15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слов с буквой парного по глухости-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звонкости на конце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146. Речевая ситуация: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поздравление и вручение подарка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Шипящие согласные звуки </w:t>
            </w:r>
            <w:r w:rsidRPr="00C44A53">
              <w:rPr>
                <w:lang w:val="ru-RU"/>
              </w:rPr>
              <w:tab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[ж], [ш], [ч`], [щ`]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148. Правило правописания </w:t>
            </w:r>
            <w:r w:rsidRPr="00C44A53">
              <w:rPr>
                <w:lang w:val="ru-RU"/>
              </w:rPr>
              <w:tab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чк-чн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C1E58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149. Орфоэпические нормы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произношения слов с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сочетаниями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C1E58" w:rsidRDefault="00AC1E58">
      <w:pPr>
        <w:autoSpaceDE w:val="0"/>
        <w:autoSpaceDN w:val="0"/>
        <w:spacing w:after="0" w:line="14" w:lineRule="exact"/>
      </w:pPr>
    </w:p>
    <w:p w:rsidR="00AC1E58" w:rsidRDefault="00AC1E58">
      <w:pPr>
        <w:sectPr w:rsidR="00AC1E58">
          <w:pgSz w:w="11900" w:h="16840"/>
          <w:pgMar w:top="284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1E58" w:rsidRDefault="00AC1E5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Речевая ситуация: уточнение </w:t>
            </w:r>
            <w:r w:rsidRPr="00C44A53">
              <w:rPr>
                <w:lang w:val="ru-RU"/>
              </w:rPr>
              <w:tab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значения незнакомых 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151. Отработка правил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сочетаний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-ща, чу-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152. Закрепление правил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сочетаний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-ща, чу-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100" w:after="0"/>
              <w:ind w:left="576" w:right="864" w:hanging="57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153. Русский алфавит: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правильное название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букв,знание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их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последовательности.</w:t>
            </w:r>
          </w:p>
          <w:p w:rsidR="00AC1E58" w:rsidRPr="00C44A53" w:rsidRDefault="004226C9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алфавита для работы со словарём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Заглавная буква в именах, отчествах, фамилиях людей, в географических названиях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1E5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155. Правило правописания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заглавной буквы в именах, отчествах, фамилиях людей, в географических названиях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156. Знакомство со словами, </w:t>
            </w:r>
            <w:r w:rsidRPr="00C44A53">
              <w:rPr>
                <w:lang w:val="ru-RU"/>
              </w:rPr>
              <w:tab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близкими по значению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157. Повторение слов,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отвечающих на вопросы "кто?", "что?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8" w:lineRule="auto"/>
              <w:ind w:left="576" w:hanging="57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158. Повторение слов,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отвечающих на вопросы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"какой?", "какая?", "какое?", "какие?"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576" w:hanging="57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159. Повторение слов,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отвечающих на вопросы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"что делать?", </w:t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"что сделать?"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/>
              <w:ind w:left="156" w:hanging="156"/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Составление предложения из набора форм слов.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деформированными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предложениями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18.05.2023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1E58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знаний о тексте </w:t>
            </w:r>
            <w:r w:rsidRPr="00C44A53">
              <w:rPr>
                <w:lang w:val="ru-RU"/>
              </w:rPr>
              <w:tab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предложении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19.05.2023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AC1E58" w:rsidRDefault="00AC1E58">
      <w:pPr>
        <w:autoSpaceDE w:val="0"/>
        <w:autoSpaceDN w:val="0"/>
        <w:spacing w:after="0" w:line="14" w:lineRule="exact"/>
      </w:pPr>
    </w:p>
    <w:p w:rsidR="00AC1E58" w:rsidRDefault="00AC1E58">
      <w:pPr>
        <w:sectPr w:rsidR="00AC1E58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1E58" w:rsidRDefault="00AC1E5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162. Составление краткого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рассказа по сюжетным </w:t>
            </w:r>
            <w:r w:rsidRPr="00C44A53">
              <w:rPr>
                <w:lang w:val="ru-RU"/>
              </w:rPr>
              <w:br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картинкам и наблюдениям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Комплескное</w:t>
            </w:r>
            <w:proofErr w:type="spellEnd"/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</w:t>
            </w:r>
            <w:r w:rsidRPr="00C44A53">
              <w:rPr>
                <w:lang w:val="ru-RU"/>
              </w:rPr>
              <w:tab/>
            </w: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изученного в 1 классе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правописания орфограмм, изученных в 1 классе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1E5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Итоговая работа за 1 класс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C1E58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Pr="00C44A53" w:rsidRDefault="004226C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44A5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E58" w:rsidRDefault="004226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</w:t>
            </w:r>
          </w:p>
        </w:tc>
      </w:tr>
    </w:tbl>
    <w:p w:rsidR="00AC1E58" w:rsidRDefault="00AC1E58">
      <w:pPr>
        <w:autoSpaceDE w:val="0"/>
        <w:autoSpaceDN w:val="0"/>
        <w:spacing w:after="0" w:line="14" w:lineRule="exact"/>
      </w:pPr>
    </w:p>
    <w:p w:rsidR="00AC1E58" w:rsidRDefault="00AC1E58">
      <w:pPr>
        <w:sectPr w:rsidR="00AC1E5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1E58" w:rsidRDefault="00AC1E58">
      <w:pPr>
        <w:autoSpaceDE w:val="0"/>
        <w:autoSpaceDN w:val="0"/>
        <w:spacing w:after="78" w:line="220" w:lineRule="exact"/>
      </w:pPr>
    </w:p>
    <w:p w:rsidR="00AC1E58" w:rsidRDefault="004226C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AC1E58" w:rsidRDefault="004226C9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AC1E58" w:rsidRPr="00C44A53" w:rsidRDefault="004226C9">
      <w:pPr>
        <w:autoSpaceDE w:val="0"/>
        <w:autoSpaceDN w:val="0"/>
        <w:spacing w:before="166" w:after="0" w:line="283" w:lineRule="auto"/>
        <w:rPr>
          <w:lang w:val="ru-RU"/>
        </w:rPr>
      </w:pP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Канакина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В.П., Горецкий В.Г., Русский язык. Учебник. 1 класс. Акционерное общество «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Издательство«Просвещение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Горецкий;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В. Г. Прописи : пособие для уча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щихся общеобразовательных учреждений : в 4 ч. / В. Г.;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Горецкий;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Н. А. Федосова. – М. : Просвещение;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2021г.;</w:t>
      </w:r>
    </w:p>
    <w:p w:rsidR="00AC1E58" w:rsidRPr="00C44A53" w:rsidRDefault="004226C9">
      <w:pPr>
        <w:autoSpaceDE w:val="0"/>
        <w:autoSpaceDN w:val="0"/>
        <w:spacing w:before="264" w:after="0" w:line="230" w:lineRule="auto"/>
        <w:rPr>
          <w:lang w:val="ru-RU"/>
        </w:rPr>
      </w:pP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AC1E58" w:rsidRPr="00C44A53" w:rsidRDefault="004226C9">
      <w:pPr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Комплекты для обучения грамоте (наборное полотно, набор букв, образцы письменных букв). Касса букв и сочетани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й (по возможности).</w:t>
      </w:r>
    </w:p>
    <w:p w:rsidR="00AC1E58" w:rsidRPr="00C44A53" w:rsidRDefault="004226C9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Игнатьева Т.В., Тарасова Л.Е. Обучение грамоте. 1 класс. Комплект демонстрационных таблиц с методическими рекомендациями.</w:t>
      </w:r>
    </w:p>
    <w:p w:rsidR="00AC1E58" w:rsidRPr="00C44A53" w:rsidRDefault="004226C9">
      <w:pPr>
        <w:autoSpaceDE w:val="0"/>
        <w:autoSpaceDN w:val="0"/>
        <w:spacing w:before="70" w:after="0" w:line="262" w:lineRule="auto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Таблицы к основным разделам грамматического материала, содержащегося в программе по русскому языку.</w:t>
      </w:r>
    </w:p>
    <w:p w:rsidR="00AC1E58" w:rsidRPr="00C44A53" w:rsidRDefault="004226C9">
      <w:pPr>
        <w:autoSpaceDE w:val="0"/>
        <w:autoSpaceDN w:val="0"/>
        <w:spacing w:before="70" w:after="0" w:line="262" w:lineRule="auto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Наборы сюжетных (предметных) картинок в соответствии с тематикой, определенной в программе по русскому языку.</w:t>
      </w:r>
    </w:p>
    <w:p w:rsidR="00AC1E58" w:rsidRPr="00C44A53" w:rsidRDefault="004226C9">
      <w:pPr>
        <w:autoSpaceDE w:val="0"/>
        <w:autoSpaceDN w:val="0"/>
        <w:spacing w:before="70" w:after="0" w:line="230" w:lineRule="auto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Словари по русскому языку: толковый, фразеологизмов, морфемный и словообразовательный.</w:t>
      </w:r>
    </w:p>
    <w:p w:rsidR="00AC1E58" w:rsidRPr="00C44A53" w:rsidRDefault="004226C9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Репродукции картин в соответствии с тематикой и видами рабо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ты, указанными в программе и методических пособиях по русскому языку</w:t>
      </w:r>
    </w:p>
    <w:p w:rsidR="00AC1E58" w:rsidRPr="00C44A53" w:rsidRDefault="004226C9">
      <w:pPr>
        <w:autoSpaceDE w:val="0"/>
        <w:autoSpaceDN w:val="0"/>
        <w:spacing w:before="262" w:after="0" w:line="230" w:lineRule="auto"/>
        <w:rPr>
          <w:lang w:val="ru-RU"/>
        </w:rPr>
      </w:pP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AC1E58" w:rsidRPr="00C44A53" w:rsidRDefault="004226C9">
      <w:pPr>
        <w:autoSpaceDE w:val="0"/>
        <w:autoSpaceDN w:val="0"/>
        <w:spacing w:before="166" w:after="0" w:line="262" w:lineRule="auto"/>
        <w:ind w:right="2304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Игнатьева Т.В. Обучение грамоте. Интерактивные демонстрационные таблицы. </w:t>
      </w:r>
      <w:proofErr w:type="spellStart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Канакина</w:t>
      </w:r>
      <w:proofErr w:type="spellEnd"/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 xml:space="preserve"> В.П. и др. Русский язык 1 класс. Электронное при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ложение.</w:t>
      </w:r>
    </w:p>
    <w:p w:rsidR="00AC1E58" w:rsidRPr="00C44A53" w:rsidRDefault="004226C9">
      <w:pPr>
        <w:autoSpaceDE w:val="0"/>
        <w:autoSpaceDN w:val="0"/>
        <w:spacing w:before="70" w:after="0" w:line="230" w:lineRule="auto"/>
        <w:rPr>
          <w:lang w:val="ru-RU"/>
        </w:rPr>
      </w:pP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Аудиозаписи в соответствии с программой обучения</w:t>
      </w:r>
    </w:p>
    <w:p w:rsidR="00AC1E58" w:rsidRPr="00C44A53" w:rsidRDefault="00AC1E58">
      <w:pPr>
        <w:rPr>
          <w:lang w:val="ru-RU"/>
        </w:rPr>
        <w:sectPr w:rsidR="00AC1E58" w:rsidRPr="00C44A5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1E58" w:rsidRPr="00C44A53" w:rsidRDefault="00AC1E58">
      <w:pPr>
        <w:autoSpaceDE w:val="0"/>
        <w:autoSpaceDN w:val="0"/>
        <w:spacing w:after="78" w:line="220" w:lineRule="exact"/>
        <w:rPr>
          <w:lang w:val="ru-RU"/>
        </w:rPr>
      </w:pPr>
    </w:p>
    <w:p w:rsidR="00AC1E58" w:rsidRPr="00C44A53" w:rsidRDefault="004226C9">
      <w:pPr>
        <w:autoSpaceDE w:val="0"/>
        <w:autoSpaceDN w:val="0"/>
        <w:spacing w:after="0" w:line="230" w:lineRule="auto"/>
        <w:rPr>
          <w:lang w:val="ru-RU"/>
        </w:rPr>
      </w:pP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</w:t>
      </w: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>ЕЧЕНИЕ ОБРАЗОВАТЕЛЬНОГО ПРОЦЕССА</w:t>
      </w:r>
    </w:p>
    <w:p w:rsidR="00AC1E58" w:rsidRPr="00C44A53" w:rsidRDefault="004226C9">
      <w:pPr>
        <w:autoSpaceDE w:val="0"/>
        <w:autoSpaceDN w:val="0"/>
        <w:spacing w:before="346" w:after="0" w:line="302" w:lineRule="auto"/>
        <w:ind w:right="6912"/>
        <w:rPr>
          <w:lang w:val="ru-RU"/>
        </w:rPr>
      </w:pP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C44A53">
        <w:rPr>
          <w:lang w:val="ru-RU"/>
        </w:rPr>
        <w:br/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Справочные таблицы, презентации</w:t>
      </w:r>
    </w:p>
    <w:p w:rsidR="00AC1E58" w:rsidRPr="00C44A53" w:rsidRDefault="004226C9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C44A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C44A53">
        <w:rPr>
          <w:rFonts w:ascii="Times New Roman" w:eastAsia="Times New Roman" w:hAnsi="Times New Roman"/>
          <w:color w:val="000000"/>
          <w:sz w:val="24"/>
          <w:lang w:val="ru-RU"/>
        </w:rPr>
        <w:t>Ноутбук, проектор</w:t>
      </w:r>
    </w:p>
    <w:p w:rsidR="00AC1E58" w:rsidRPr="00C44A53" w:rsidRDefault="00AC1E58">
      <w:pPr>
        <w:rPr>
          <w:lang w:val="ru-RU"/>
        </w:rPr>
        <w:sectPr w:rsidR="00AC1E58" w:rsidRPr="00C44A5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226C9" w:rsidRPr="00C44A53" w:rsidRDefault="004226C9">
      <w:pPr>
        <w:rPr>
          <w:lang w:val="ru-RU"/>
        </w:rPr>
      </w:pPr>
    </w:p>
    <w:sectPr w:rsidR="004226C9" w:rsidRPr="00C44A53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226C9"/>
    <w:rsid w:val="00AA1D8D"/>
    <w:rsid w:val="00AC1E58"/>
    <w:rsid w:val="00B47730"/>
    <w:rsid w:val="00C44A53"/>
    <w:rsid w:val="00CB0664"/>
    <w:rsid w:val="00DA457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66A988"/>
  <w14:defaultImageDpi w14:val="300"/>
  <w15:docId w15:val="{24D72970-E9A5-47B5-9F14-488EB018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27EBBF-FDBA-4A3D-BADE-04BF182C7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8194</Words>
  <Characters>46711</Characters>
  <Application>Microsoft Office Word</Application>
  <DocSecurity>0</DocSecurity>
  <Lines>389</Lines>
  <Paragraphs>109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54796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2</cp:lastModifiedBy>
  <cp:revision>2</cp:revision>
  <dcterms:created xsi:type="dcterms:W3CDTF">2022-08-24T07:18:00Z</dcterms:created>
  <dcterms:modified xsi:type="dcterms:W3CDTF">2022-08-24T07:18:00Z</dcterms:modified>
  <cp:category/>
</cp:coreProperties>
</file>